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38FE7" w14:textId="77777777" w:rsidR="00666769" w:rsidRPr="00666769" w:rsidRDefault="00666769" w:rsidP="00666769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Аттестационный лист</w:t>
      </w:r>
    </w:p>
    <w:p w14:paraId="47D45002" w14:textId="77777777" w:rsidR="00666769" w:rsidRPr="00666769" w:rsidRDefault="00666769" w:rsidP="00666769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0E3452" w14:textId="77777777" w:rsidR="00666769" w:rsidRPr="00666769" w:rsidRDefault="00666769" w:rsidP="006667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6769">
        <w:rPr>
          <w:rFonts w:ascii="Times New Roman" w:eastAsia="Times New Roman" w:hAnsi="Times New Roman" w:cs="Times New Roman"/>
          <w:sz w:val="16"/>
          <w:szCs w:val="16"/>
          <w:lang w:eastAsia="ar-SA"/>
        </w:rPr>
        <w:t>Ф.И.О. студента</w:t>
      </w:r>
    </w:p>
    <w:p w14:paraId="36D350DD" w14:textId="63D1F1DE" w:rsidR="006F4B10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проходившего(ей) производственную практику по профессиональному модулю </w:t>
      </w: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01 </w:t>
      </w:r>
      <w:r w:rsidR="006F4B10" w:rsidRPr="006F4B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«Организация мероприятий, направленных на укрепление здоровья и физическое развитие детей с ограниченными возможностями здоровья и с сохранным развитием»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6F9EE3A" w14:textId="2529273F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66676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в </w:t>
      </w:r>
      <w:proofErr w:type="gramStart"/>
      <w:r w:rsidRPr="0066676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организации</w:t>
      </w: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_</w:t>
      </w:r>
      <w:proofErr w:type="gramEnd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_________________________________________________________________________</w:t>
      </w:r>
    </w:p>
    <w:p w14:paraId="2D350901" w14:textId="77777777" w:rsidR="00666769" w:rsidRPr="00666769" w:rsidRDefault="00666769" w:rsidP="00666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16"/>
          <w:szCs w:val="16"/>
          <w:lang w:eastAsia="ru-RU"/>
        </w:rPr>
      </w:pP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16"/>
          <w:szCs w:val="16"/>
          <w:lang w:eastAsia="ru-RU"/>
        </w:rPr>
        <w:t>(Наименование организации)</w:t>
      </w:r>
    </w:p>
    <w:p w14:paraId="66A72E59" w14:textId="77777777" w:rsidR="00666769" w:rsidRPr="00666769" w:rsidRDefault="00666769" w:rsidP="00666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</w:pP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  <w:t>______________________________________________________________________________________________________________________</w:t>
      </w:r>
    </w:p>
    <w:p w14:paraId="36A9F502" w14:textId="2D62AF8F" w:rsidR="00666769" w:rsidRPr="00666769" w:rsidRDefault="00666769" w:rsidP="00666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66676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 объеме 36 часов</w:t>
      </w: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с «____</w:t>
      </w:r>
      <w:proofErr w:type="gramStart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_»_</w:t>
      </w:r>
      <w:proofErr w:type="gramEnd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_________________ 202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1</w:t>
      </w: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г.  по «_____</w:t>
      </w:r>
      <w:proofErr w:type="gramStart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  _</w:t>
      </w:r>
      <w:proofErr w:type="gramEnd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___________________202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1</w:t>
      </w: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г.</w:t>
      </w:r>
    </w:p>
    <w:p w14:paraId="31291E0D" w14:textId="77777777" w:rsidR="00666769" w:rsidRPr="00666769" w:rsidRDefault="00666769" w:rsidP="00666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676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Результаты аттестации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2802"/>
        <w:gridCol w:w="6095"/>
        <w:gridCol w:w="1843"/>
      </w:tblGrid>
      <w:tr w:rsidR="00666769" w:rsidRPr="00666769" w14:paraId="44C6C0AF" w14:textId="77777777" w:rsidTr="00AD7681">
        <w:trPr>
          <w:trHeight w:val="13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A7C6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Профессиональные компетенции </w:t>
            </w:r>
          </w:p>
          <w:p w14:paraId="769B229B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(код и наименование)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7FAE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5AAE1B4A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показатели оценки результатов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C0FE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Оценка уровня</w:t>
            </w:r>
          </w:p>
          <w:p w14:paraId="624DCBAE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сформированности компетенций</w:t>
            </w:r>
          </w:p>
          <w:p w14:paraId="5D8BB244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(низкий-1,</w:t>
            </w:r>
          </w:p>
          <w:p w14:paraId="5342D5A9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средний-2,</w:t>
            </w:r>
          </w:p>
          <w:p w14:paraId="460B9101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высокий-3)</w:t>
            </w:r>
          </w:p>
        </w:tc>
      </w:tr>
      <w:tr w:rsidR="00666769" w:rsidRPr="00666769" w14:paraId="12125E18" w14:textId="77777777" w:rsidTr="00AD7681">
        <w:trPr>
          <w:trHeight w:val="120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D3F1" w14:textId="03A2E5C1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ПК 1.1.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Планировать мероприятия, направленные на укрепление здоровья и физическое развитие детей.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7A46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1.1.1.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Работа с научно-методической литературой, периодической печатью, отбор практического материала по использованию физических упражнений в режиме дня и в различных условиях в соответствии с ФГОС ДО, программой ДОО, возрастом детей, требованиям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B255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15DB45C5" w14:textId="77777777" w:rsidTr="00AD7681">
        <w:trPr>
          <w:trHeight w:val="108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71E5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3A5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1.1.2.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Планирование организованной образовательной деятельности в соответствии с календарно-тематическим планом возрастной группы (режимных моментов, утренней гимнастики, занятий, прогулок, закаливания и т.д.), программными задачами и требованиями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7891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136845D1" w14:textId="77777777" w:rsidTr="00AD7681">
        <w:trPr>
          <w:trHeight w:val="824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4A0B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59A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1.1.3.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Планирование физкультурно-массовых мероприятий (физкультурный досуг) с детьми разного дошкольного возраста в соответствии с методикой.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CE83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4C83" w:rsidRPr="00666769" w14:paraId="0859A7F2" w14:textId="77777777" w:rsidTr="005E436B">
        <w:trPr>
          <w:trHeight w:val="45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9D57" w14:textId="77777777" w:rsidR="00044C83" w:rsidRPr="00666769" w:rsidRDefault="00044C83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ПК 1.2.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Проводить режимные моменты в соответствии с возрастом.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C2040C" w14:textId="1E3D4EC2" w:rsidR="00044C83" w:rsidRPr="00666769" w:rsidRDefault="00044C83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1.2.2.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Организация и проведение режимных моментов с учетом возраста детей, их индивидуальными особенностями, программными задачами и требованиями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1A5A" w14:textId="77777777" w:rsidR="00044C83" w:rsidRPr="00666769" w:rsidRDefault="00044C83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4C83" w:rsidRPr="00666769" w14:paraId="7BA7EFC5" w14:textId="77777777" w:rsidTr="005E436B">
        <w:trPr>
          <w:trHeight w:val="51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C99B2" w14:textId="77777777" w:rsidR="00044C83" w:rsidRPr="00666769" w:rsidRDefault="00044C83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3701" w14:textId="506DC577" w:rsidR="00044C83" w:rsidRPr="00666769" w:rsidRDefault="00044C83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E639" w14:textId="77777777" w:rsidR="00044C83" w:rsidRPr="00666769" w:rsidRDefault="00044C83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5791D01A" w14:textId="77777777" w:rsidTr="00AD7681">
        <w:trPr>
          <w:trHeight w:val="13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5B50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ПК 1.3.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0AE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1.3.1.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Организация и проведение мероприятий по физическому воспитанию с детьми разного возраста в процессе выполнения двигательного режима, с учетом их индивидуального и 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физического  развития</w:t>
            </w:r>
            <w:proofErr w:type="gramEnd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, состояния здоровья и физической подготовленности, а так же программными задачами и требованиями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A0C6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4C83" w:rsidRPr="00666769" w14:paraId="6C0A3B03" w14:textId="77777777" w:rsidTr="00044C83">
        <w:trPr>
          <w:trHeight w:val="42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5F2C" w14:textId="77777777" w:rsidR="00044C83" w:rsidRPr="00666769" w:rsidRDefault="00044C83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F4D9C7" w14:textId="125A80D2" w:rsidR="00044C83" w:rsidRPr="00666769" w:rsidRDefault="00044C83" w:rsidP="00666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ОПОР 1.3.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666769">
              <w:rPr>
                <w:rFonts w:ascii="Times New Roman" w:eastAsia="Times New Roman" w:hAnsi="Times New Roman" w:cs="Times New Roman"/>
                <w:b/>
              </w:rPr>
              <w:t>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Выявление уровня физической подготовленности детей в соответствии с состоянием их здоровья.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36302" w14:textId="77777777" w:rsidR="00044C83" w:rsidRPr="00666769" w:rsidRDefault="00044C83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4C83" w:rsidRPr="00666769" w14:paraId="21743B52" w14:textId="77777777" w:rsidTr="00044C83">
        <w:trPr>
          <w:trHeight w:val="60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D6AD" w14:textId="77777777" w:rsidR="00044C83" w:rsidRPr="00666769" w:rsidRDefault="00044C83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ПК 1.4.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A68F7A" w14:textId="4966E202" w:rsidR="00044C83" w:rsidRPr="00666769" w:rsidRDefault="00044C83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1.4.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1</w:t>
            </w: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Выявление в процессе наблюдений изменений в поведении и состоянии здоровья ребенка во время бодрствования и сна. Информирование медицинского работника об изменениях в поведении и самочувствии ребенка.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12FC" w14:textId="77777777" w:rsidR="00044C83" w:rsidRPr="00666769" w:rsidRDefault="00044C83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7DA2FF48" w14:textId="77777777" w:rsidTr="00AD7681">
        <w:trPr>
          <w:trHeight w:val="84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5B07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0DBB" w14:textId="4E7AC149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1.4.</w:t>
            </w:r>
            <w:r w:rsidR="00044C83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. 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Осуществление  профилактики</w:t>
            </w:r>
            <w:proofErr w:type="gramEnd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травматизма, обеспечение охраны жизни и здоровья детей согласно инструкциям и требованиям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B83E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</w:tr>
      <w:tr w:rsidR="000F6A4A" w:rsidRPr="00666769" w14:paraId="61B2575D" w14:textId="77777777" w:rsidTr="00AD7681">
        <w:trPr>
          <w:trHeight w:val="8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3C63" w14:textId="11CE720A" w:rsidR="000F6A4A" w:rsidRPr="00666769" w:rsidRDefault="000F6A4A" w:rsidP="000F6A4A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0F6A4A">
              <w:rPr>
                <w:rFonts w:ascii="Times New Roman" w:hAnsi="Times New Roman" w:cs="Times New Roman"/>
                <w:b/>
              </w:rPr>
              <w:t>ПК 1.5</w:t>
            </w:r>
            <w:r w:rsidRPr="000F6A4A">
              <w:rPr>
                <w:rFonts w:ascii="Times New Roman" w:eastAsia="Times New Roman" w:hAnsi="Times New Roman" w:cs="Times New Roman"/>
                <w:lang w:eastAsia="ar-SA"/>
              </w:rPr>
              <w:t>. Анализировать процесс и результаты проведения мероприятий, направленных на укрепление здоровья и физическое развитие детей с ограниченными возможностями здоровья и с сохранным развитием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1218" w14:textId="5296B7C7" w:rsidR="000F6A4A" w:rsidRPr="00941B3A" w:rsidRDefault="000F6A4A" w:rsidP="000F6A4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44C83">
              <w:rPr>
                <w:rFonts w:ascii="Times New Roman" w:hAnsi="Times New Roman"/>
                <w:b/>
              </w:rPr>
              <w:t>ОПОР 1.5.1.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41B3A">
              <w:rPr>
                <w:rFonts w:ascii="Times New Roman" w:eastAsia="Times New Roman" w:hAnsi="Times New Roman" w:cs="Times New Roman"/>
                <w:lang w:eastAsia="ar-SA"/>
              </w:rPr>
              <w:t>Осуществление анализа и самоанализа мероприятий двигательного режима (по физическому воспитанию) и режимных моментов в соответствии с индивидуальными особенностями детей с ограниченными возможностями здоровья и с сохранным развитием.</w:t>
            </w:r>
          </w:p>
          <w:p w14:paraId="7CEA9068" w14:textId="17CBAFB7" w:rsidR="000F6A4A" w:rsidRPr="00666769" w:rsidRDefault="00941B3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ОПОР 1.5.</w:t>
            </w:r>
            <w:r w:rsidR="00044C83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. </w:t>
            </w:r>
            <w:r w:rsidR="000F6A4A" w:rsidRPr="00941B3A">
              <w:rPr>
                <w:rFonts w:ascii="Times New Roman" w:eastAsia="Times New Roman" w:hAnsi="Times New Roman" w:cs="Times New Roman"/>
                <w:lang w:eastAsia="ar-SA"/>
              </w:rPr>
              <w:t>Формулирование предложений по совершенствованию мероприятий, направленных на укрепление здоровья ребенка и его физическое развитие.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DC18" w14:textId="77777777" w:rsidR="000F6A4A" w:rsidRPr="00666769" w:rsidRDefault="000F6A4A" w:rsidP="000F6A4A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</w:tr>
      <w:tr w:rsidR="000F6A4A" w:rsidRPr="00666769" w14:paraId="28D7DAC7" w14:textId="77777777" w:rsidTr="00AD7681">
        <w:trPr>
          <w:trHeight w:val="13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86869" w14:textId="67AED471" w:rsidR="000F6A4A" w:rsidRPr="00941B3A" w:rsidRDefault="00941B3A" w:rsidP="00941B3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1B3A">
              <w:rPr>
                <w:rFonts w:ascii="Times New Roman" w:hAnsi="Times New Roman" w:cs="Times New Roman"/>
                <w:b/>
              </w:rPr>
              <w:lastRenderedPageBreak/>
              <w:t>ПК 5.1</w:t>
            </w:r>
            <w:r w:rsidRPr="00941B3A">
              <w:rPr>
                <w:rFonts w:ascii="Times New Roman" w:eastAsia="Times New Roman" w:hAnsi="Times New Roman" w:cs="Times New Roman"/>
                <w:lang w:eastAsia="ru-RU"/>
              </w:rPr>
              <w:t>. Разрабатывать методические материалы (рабочие программы, учебно-тематические планы) на основе примерных с учетом состояния здоровья, особенностей возраста, группы и отдельных воспитанников.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DAD9D" w14:textId="0946D8CB" w:rsidR="000F6A4A" w:rsidRDefault="000F6A4A" w:rsidP="00941B3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5.1.1.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 Составление конспектов режимных моментов и двигательных мероприятий на основе реализуемой основной общеобразовательной программы дошкольного 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образования,  особенностей</w:t>
            </w:r>
            <w:proofErr w:type="gramEnd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возрастной группы  и отдельных воспитанников.</w:t>
            </w:r>
          </w:p>
          <w:p w14:paraId="0E5EECEA" w14:textId="1819E313" w:rsidR="00941B3A" w:rsidRPr="00941B3A" w:rsidRDefault="00941B3A" w:rsidP="00941B3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ОПОР 5.1.</w:t>
            </w:r>
            <w:r w:rsidR="00044C83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. </w:t>
            </w:r>
            <w:r w:rsidRPr="00941B3A">
              <w:rPr>
                <w:rFonts w:ascii="Times New Roman" w:eastAsia="Times New Roman" w:hAnsi="Times New Roman" w:cs="Times New Roman"/>
                <w:lang w:eastAsia="ar-SA"/>
              </w:rPr>
              <w:t xml:space="preserve">Разработка методических материалов на основе </w:t>
            </w:r>
            <w:r w:rsidR="00044C83">
              <w:rPr>
                <w:rFonts w:ascii="Times New Roman" w:eastAsia="Times New Roman" w:hAnsi="Times New Roman" w:cs="Times New Roman"/>
                <w:lang w:eastAsia="ar-SA"/>
              </w:rPr>
              <w:t>ФГОС ДО</w:t>
            </w:r>
            <w:r w:rsidRPr="00941B3A">
              <w:rPr>
                <w:rFonts w:ascii="Times New Roman" w:eastAsia="Times New Roman" w:hAnsi="Times New Roman" w:cs="Times New Roman"/>
                <w:lang w:eastAsia="ar-SA"/>
              </w:rPr>
              <w:t xml:space="preserve"> с учетом особенностей возраста, группы и отдельных воспитанников, основной общеобразовательной программы по которой работает дошкольное учреждение.</w:t>
            </w:r>
          </w:p>
          <w:p w14:paraId="6AB39529" w14:textId="10AB21DD" w:rsidR="00941B3A" w:rsidRPr="00941B3A" w:rsidRDefault="00941B3A" w:rsidP="00941B3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ОПОР 5.1.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5.</w:t>
            </w:r>
            <w:r w:rsidRPr="00941B3A">
              <w:rPr>
                <w:rFonts w:ascii="Times New Roman" w:eastAsia="Times New Roman" w:hAnsi="Times New Roman" w:cs="Times New Roman"/>
                <w:lang w:eastAsia="ar-SA"/>
              </w:rPr>
              <w:t>Оформление</w:t>
            </w:r>
            <w:proofErr w:type="gramEnd"/>
            <w:r w:rsidRPr="00941B3A">
              <w:rPr>
                <w:rFonts w:ascii="Times New Roman" w:eastAsia="Times New Roman" w:hAnsi="Times New Roman" w:cs="Times New Roman"/>
                <w:lang w:eastAsia="ar-SA"/>
              </w:rPr>
              <w:t xml:space="preserve"> отчетной документации по предмету в соответствии с предъявляемыми требованиями.</w:t>
            </w:r>
          </w:p>
          <w:p w14:paraId="363A7CB5" w14:textId="7205EEF9" w:rsidR="00941B3A" w:rsidRPr="00941B3A" w:rsidRDefault="00941B3A" w:rsidP="00941B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E944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6A4A" w:rsidRPr="00666769" w14:paraId="6F76B7D4" w14:textId="77777777" w:rsidTr="00AD7681">
        <w:trPr>
          <w:trHeight w:val="10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CE8B" w14:textId="77777777" w:rsidR="000F6A4A" w:rsidRPr="00666769" w:rsidRDefault="000F6A4A" w:rsidP="000F6A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ПК 5.2.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>Создавать в группе предметно-развивающую среду.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AAEC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5.2.1.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Подготовка помещения и оборудования для проведения режимных моментов и двигательных мероприятий в соответствии с возрастом детей, задачами образовательной деятельности и требованиями техники безопасности и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0676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4C83" w:rsidRPr="00666769" w14:paraId="5E9553E4" w14:textId="77777777" w:rsidTr="00044C83">
        <w:trPr>
          <w:trHeight w:val="114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772D7D" w14:textId="4A836F89" w:rsidR="00044C83" w:rsidRPr="00044C83" w:rsidRDefault="00044C83" w:rsidP="000F6A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ПК 5.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044C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</w:t>
            </w:r>
            <w:proofErr w:type="gramEnd"/>
            <w:r w:rsidRPr="00044C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оценивать педагогический опыт и образовательные технологии в области дошкольного и специального дошкольного образования на основе изучения </w:t>
            </w:r>
            <w:proofErr w:type="spellStart"/>
            <w:r w:rsidRPr="00044C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-ой</w:t>
            </w:r>
            <w:r w:rsidRPr="00044C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литературы, самоанализа и анализа деятельности других педагогов.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18D66C" w14:textId="151FE442" w:rsidR="00044C83" w:rsidRPr="00666769" w:rsidRDefault="00044C83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5.3.2.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Оценка правильности выбора методов, средств, процесса и результатов проведенных мероприятий, направленных на укрепление здоровья и физическое развитие детей разного возраста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с учетом здоровья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6C80D" w14:textId="77777777" w:rsidR="00044C83" w:rsidRPr="00666769" w:rsidRDefault="00044C83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6A4A" w:rsidRPr="00666769" w14:paraId="7C3B3321" w14:textId="77777777" w:rsidTr="00AD7681">
        <w:trPr>
          <w:trHeight w:val="54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08AB1C" w14:textId="77777777" w:rsidR="000F6A4A" w:rsidRPr="00666769" w:rsidRDefault="000F6A4A" w:rsidP="000F6A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26F8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5.3.3.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Самоанализ проводимых мероприятий двигательного режима, режимных моментов.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ABF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6A4A" w:rsidRPr="00666769" w14:paraId="6675F6FA" w14:textId="77777777" w:rsidTr="00AD7681">
        <w:trPr>
          <w:trHeight w:val="544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7FB7" w14:textId="77777777" w:rsidR="000F6A4A" w:rsidRPr="00666769" w:rsidRDefault="000F6A4A" w:rsidP="000F6A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335E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5.3.4.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Анализ полученных результатов и определение уровня подготовленности детей дошкольного возраста.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9D94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6A4A" w:rsidRPr="00666769" w14:paraId="5566820B" w14:textId="77777777" w:rsidTr="00AD7681">
        <w:trPr>
          <w:trHeight w:val="10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C835" w14:textId="77777777" w:rsidR="000F6A4A" w:rsidRPr="00666769" w:rsidRDefault="000F6A4A" w:rsidP="000F6A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ПК 5.4.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>Оформлять педагогические разработки в виде отчетов, рефератов, выступлений.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8EF8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5.4.1. 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Оформление педагогических разработок (конспекты, самоанализ) в том числе с использованием информационно-коммуникационных технологий в соответствии с требованиями (форматирование текста).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149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6A4A" w:rsidRPr="00666769" w14:paraId="15E64DC6" w14:textId="77777777" w:rsidTr="00AD7681">
        <w:trPr>
          <w:trHeight w:val="10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C67F" w14:textId="401084C1" w:rsidR="000F6A4A" w:rsidRPr="00666769" w:rsidRDefault="000F6A4A" w:rsidP="000F6A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ПК 5.5.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 xml:space="preserve">Участвовать в исследовательской и проектной деятельности в области дошкольного </w:t>
            </w:r>
            <w:r w:rsidR="00C40448">
              <w:rPr>
                <w:rFonts w:ascii="Times New Roman" w:eastAsia="Times New Roman" w:hAnsi="Times New Roman" w:cs="Times New Roman"/>
                <w:lang w:eastAsia="ru-RU"/>
              </w:rPr>
              <w:t xml:space="preserve">и специального дошкольного 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>образования.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6E28F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5.5.1.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Поиск, анализ и оценка информации, необходимой для решения поставленных задач.</w:t>
            </w:r>
          </w:p>
          <w:p w14:paraId="0A4E5B6C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5.5.2. 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Оформление педагогических разработок, в том числе с использованием информационно-коммуникационных технологий в соответствии с требованиями (форматирование текста).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FF0B" w14:textId="77777777" w:rsidR="000F6A4A" w:rsidRPr="00666769" w:rsidRDefault="000F6A4A" w:rsidP="000F6A4A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F425350" w14:textId="77777777" w:rsidR="00666769" w:rsidRPr="00666769" w:rsidRDefault="00666769" w:rsidP="006667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Краткая характеристика работы студента</w:t>
      </w:r>
    </w:p>
    <w:p w14:paraId="6E82E83F" w14:textId="77F8415B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149DF7" w14:textId="77777777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44FCE7EB" w14:textId="3E819E6C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Дата: 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proofErr w:type="gramEnd"/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______»______________202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                   </w:t>
      </w: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ценка</w:t>
      </w: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</w:t>
      </w:r>
    </w:p>
    <w:p w14:paraId="3559FE62" w14:textId="69B29C6B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Руководитель производственной практики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/воспитатель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наставник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</w:p>
    <w:p w14:paraId="5880D18A" w14:textId="77777777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____________________________________________________________/_________________________/</w:t>
      </w:r>
    </w:p>
    <w:p w14:paraId="60F3701A" w14:textId="77777777" w:rsidR="00666769" w:rsidRPr="00666769" w:rsidRDefault="00666769" w:rsidP="006667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66676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                     (должность, Ф.И.О.)                                                                 (подпись)</w:t>
      </w:r>
    </w:p>
    <w:p w14:paraId="76206E88" w14:textId="588E6B9B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Заведующ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ий</w:t>
      </w: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</w:t>
      </w:r>
      <w:r w:rsidR="003603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</w:t>
      </w:r>
      <w:bookmarkStart w:id="0" w:name="_GoBack"/>
      <w:bookmarkEnd w:id="0"/>
    </w:p>
    <w:p w14:paraId="2D2BAF49" w14:textId="2709DCE8" w:rsidR="00666769" w:rsidRPr="00666769" w:rsidRDefault="00666769" w:rsidP="006667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___________________________________________________________/_________________________/</w:t>
      </w:r>
      <w:r w:rsidRPr="00666769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</w:t>
      </w:r>
      <w:r w:rsidRPr="0066676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</w:t>
      </w:r>
      <w:r w:rsidRPr="00666769">
        <w:rPr>
          <w:rFonts w:ascii="Times New Roman" w:eastAsia="Times New Roman" w:hAnsi="Times New Roman" w:cs="Times New Roman"/>
          <w:sz w:val="18"/>
          <w:szCs w:val="18"/>
          <w:lang w:eastAsia="ar-SA"/>
        </w:rPr>
        <w:t>(</w:t>
      </w:r>
      <w:proofErr w:type="gramEnd"/>
      <w:r w:rsidRPr="00666769">
        <w:rPr>
          <w:rFonts w:ascii="Times New Roman" w:eastAsia="Times New Roman" w:hAnsi="Times New Roman" w:cs="Times New Roman"/>
          <w:sz w:val="18"/>
          <w:szCs w:val="18"/>
          <w:lang w:eastAsia="ar-SA"/>
        </w:rPr>
        <w:t>Ф.И.О.)                                                                               (подпись)</w:t>
      </w:r>
    </w:p>
    <w:p w14:paraId="5F9994DC" w14:textId="22C5E58E" w:rsidR="00E11B6B" w:rsidRDefault="00666769" w:rsidP="00666769">
      <w:pPr>
        <w:tabs>
          <w:tab w:val="left" w:pos="2892"/>
        </w:tabs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</w:t>
      </w:r>
      <w:r w:rsidRPr="0066676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МП  </w:t>
      </w:r>
    </w:p>
    <w:sectPr w:rsidR="00E11B6B" w:rsidSect="0066676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CE632" w14:textId="77777777" w:rsidR="002068A3" w:rsidRDefault="002068A3" w:rsidP="00666769">
      <w:pPr>
        <w:spacing w:after="0" w:line="240" w:lineRule="auto"/>
      </w:pPr>
      <w:r>
        <w:separator/>
      </w:r>
    </w:p>
  </w:endnote>
  <w:endnote w:type="continuationSeparator" w:id="0">
    <w:p w14:paraId="56761306" w14:textId="77777777" w:rsidR="002068A3" w:rsidRDefault="002068A3" w:rsidP="0066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F6405" w14:textId="77777777" w:rsidR="002068A3" w:rsidRDefault="002068A3" w:rsidP="00666769">
      <w:pPr>
        <w:spacing w:after="0" w:line="240" w:lineRule="auto"/>
      </w:pPr>
      <w:r>
        <w:separator/>
      </w:r>
    </w:p>
  </w:footnote>
  <w:footnote w:type="continuationSeparator" w:id="0">
    <w:p w14:paraId="631EB13D" w14:textId="77777777" w:rsidR="002068A3" w:rsidRDefault="002068A3" w:rsidP="00666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00000013"/>
    <w:multiLevelType w:val="multilevel"/>
    <w:tmpl w:val="00000013"/>
    <w:name w:val="WW8Num19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3" w15:restartNumberingAfterBreak="0">
    <w:nsid w:val="59D62521"/>
    <w:multiLevelType w:val="hybridMultilevel"/>
    <w:tmpl w:val="B7889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15"/>
    <w:rsid w:val="00044C83"/>
    <w:rsid w:val="000F6A4A"/>
    <w:rsid w:val="002068A3"/>
    <w:rsid w:val="00360300"/>
    <w:rsid w:val="00666769"/>
    <w:rsid w:val="006F4B10"/>
    <w:rsid w:val="00941B3A"/>
    <w:rsid w:val="00AF0555"/>
    <w:rsid w:val="00C40448"/>
    <w:rsid w:val="00E11B6B"/>
    <w:rsid w:val="00F0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D1E9B"/>
  <w15:chartTrackingRefBased/>
  <w15:docId w15:val="{14189861-5B5E-42F3-998B-DD397DDA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6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769"/>
  </w:style>
  <w:style w:type="paragraph" w:styleId="a6">
    <w:name w:val="footer"/>
    <w:basedOn w:val="a"/>
    <w:link w:val="a7"/>
    <w:uiPriority w:val="99"/>
    <w:unhideWhenUsed/>
    <w:rsid w:val="00666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6769"/>
  </w:style>
  <w:style w:type="paragraph" w:styleId="a8">
    <w:name w:val="List Paragraph"/>
    <w:basedOn w:val="a"/>
    <w:uiPriority w:val="99"/>
    <w:qFormat/>
    <w:rsid w:val="000F6A4A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2021-11-16T11:26:00Z</dcterms:created>
  <dcterms:modified xsi:type="dcterms:W3CDTF">2021-11-29T05:34:00Z</dcterms:modified>
</cp:coreProperties>
</file>